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ENUM-ORIGINE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l'origine de l'appel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15</w:t>
            </w:r>
          </w:p>
        </w:tc>
        <w:tc>
          <w:tcPr>
            <w:tcW w:type="dxa" w:w="1728"/>
          </w:tcPr>
          <w:p>
            <w:r>
              <w:t>15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Appel provenant du 15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17</w:t>
            </w:r>
          </w:p>
        </w:tc>
        <w:tc>
          <w:tcPr>
            <w:tcW w:type="dxa" w:w="1728"/>
          </w:tcPr>
          <w:p>
            <w:r>
              <w:t>17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Appel provenant du 17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18</w:t>
            </w:r>
          </w:p>
        </w:tc>
        <w:tc>
          <w:tcPr>
            <w:tcW w:type="dxa" w:w="1728"/>
          </w:tcPr>
          <w:p>
            <w:r>
              <w:t>18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Appel provenant du 18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112</w:t>
            </w:r>
          </w:p>
        </w:tc>
        <w:tc>
          <w:tcPr>
            <w:tcW w:type="dxa" w:w="1728"/>
          </w:tcPr>
          <w:p>
            <w:r>
              <w:t>112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Appel provenant du 112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116117</w:t>
            </w:r>
          </w:p>
        </w:tc>
        <w:tc>
          <w:tcPr>
            <w:tcW w:type="dxa" w:w="1728"/>
          </w:tcPr>
          <w:p>
            <w:r>
              <w:t>116117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Appel provenant du 116117</w:t>
            </w:r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D9BD8A-F8FC-4B5E-8932-3248EF3F3D33}"/>
</file>

<file path=customXml/itemProps3.xml><?xml version="1.0" encoding="utf-8"?>
<ds:datastoreItem xmlns:ds="http://schemas.openxmlformats.org/officeDocument/2006/customXml" ds:itemID="{DB0115C3-7C33-4529-9F70-7D78305B53A2}"/>
</file>

<file path=customXml/itemProps4.xml><?xml version="1.0" encoding="utf-8"?>
<ds:datastoreItem xmlns:ds="http://schemas.openxmlformats.org/officeDocument/2006/customXml" ds:itemID="{CA6D9B20-EC83-4879-917C-43FAAA66108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